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977F" w14:textId="4778BC99" w:rsidR="00572C51" w:rsidRPr="00CE5EC7" w:rsidRDefault="00572C51" w:rsidP="00572C51">
      <w:pPr>
        <w:pStyle w:val="Nagwek2"/>
        <w:jc w:val="center"/>
        <w:rPr>
          <w:sz w:val="24"/>
          <w:szCs w:val="24"/>
        </w:rPr>
      </w:pPr>
      <w:r w:rsidRPr="00CE5EC7">
        <w:rPr>
          <w:sz w:val="24"/>
          <w:szCs w:val="24"/>
        </w:rPr>
        <w:t>FORMULARZ OFERTOWY WYKONAWCY</w:t>
      </w:r>
    </w:p>
    <w:p w14:paraId="7DE8016F" w14:textId="77777777" w:rsidR="00CE5EC7" w:rsidRPr="00CE5EC7" w:rsidRDefault="00CE5EC7" w:rsidP="00CE5EC7">
      <w:pPr>
        <w:pStyle w:val="Textbody"/>
      </w:pPr>
    </w:p>
    <w:p w14:paraId="5CF5CFFC" w14:textId="7754B600" w:rsidR="00572C51" w:rsidRPr="00572C51" w:rsidRDefault="00572C51" w:rsidP="00572C51">
      <w:pPr>
        <w:pStyle w:val="Nagwek3"/>
        <w:spacing w:before="120" w:line="320" w:lineRule="atLeast"/>
        <w:rPr>
          <w:rFonts w:ascii="Times New Roman" w:hAnsi="Times New Roman" w:cs="Times New Roman"/>
          <w:b/>
          <w:bCs/>
          <w:sz w:val="22"/>
          <w:szCs w:val="22"/>
        </w:rPr>
      </w:pPr>
      <w:r w:rsidRPr="00572C51">
        <w:rPr>
          <w:rFonts w:ascii="Times New Roman" w:hAnsi="Times New Roman" w:cs="Times New Roman"/>
          <w:b/>
          <w:bCs/>
          <w:sz w:val="22"/>
          <w:szCs w:val="22"/>
        </w:rPr>
        <w:t>Dane dotyczące Wykonawcy</w:t>
      </w:r>
    </w:p>
    <w:p w14:paraId="5D38E3CA" w14:textId="77777777" w:rsidR="00572C51" w:rsidRPr="00572C51" w:rsidRDefault="00572C51" w:rsidP="00572C51">
      <w:pPr>
        <w:spacing w:before="120" w:after="0" w:line="320" w:lineRule="atLeast"/>
        <w:rPr>
          <w:rFonts w:cs="Times New Roman"/>
          <w:sz w:val="22"/>
          <w:szCs w:val="22"/>
        </w:rPr>
      </w:pPr>
      <w:r w:rsidRPr="00572C51">
        <w:rPr>
          <w:rFonts w:cs="Times New Roman"/>
          <w:sz w:val="22"/>
          <w:szCs w:val="22"/>
        </w:rPr>
        <w:t xml:space="preserve">Nazwa:    </w:t>
      </w:r>
      <w:r w:rsidRPr="00572C51">
        <w:rPr>
          <w:rFonts w:cs="Times New Roman"/>
          <w:sz w:val="22"/>
          <w:szCs w:val="22"/>
        </w:rPr>
        <w:tab/>
        <w:t>................................................</w:t>
      </w:r>
      <w:r w:rsidRPr="00572C51">
        <w:rPr>
          <w:rFonts w:cs="Times New Roman"/>
          <w:sz w:val="22"/>
          <w:szCs w:val="22"/>
        </w:rPr>
        <w:tab/>
      </w:r>
      <w:r w:rsidRPr="00572C51">
        <w:rPr>
          <w:rFonts w:cs="Times New Roman"/>
          <w:sz w:val="22"/>
          <w:szCs w:val="22"/>
        </w:rPr>
        <w:tab/>
      </w:r>
    </w:p>
    <w:p w14:paraId="281D6F3C" w14:textId="77777777" w:rsidR="00572C51" w:rsidRPr="00572C51" w:rsidRDefault="00572C51" w:rsidP="00572C51">
      <w:pPr>
        <w:spacing w:before="120" w:after="0" w:line="320" w:lineRule="atLeast"/>
        <w:rPr>
          <w:rFonts w:cs="Times New Roman"/>
          <w:sz w:val="22"/>
          <w:szCs w:val="22"/>
        </w:rPr>
      </w:pPr>
      <w:r w:rsidRPr="00572C51">
        <w:rPr>
          <w:rFonts w:cs="Times New Roman"/>
          <w:sz w:val="22"/>
          <w:szCs w:val="22"/>
        </w:rPr>
        <w:t>Siedziba:</w:t>
      </w:r>
      <w:r w:rsidRPr="00572C51">
        <w:rPr>
          <w:rFonts w:cs="Times New Roman"/>
          <w:sz w:val="22"/>
          <w:szCs w:val="22"/>
        </w:rPr>
        <w:tab/>
        <w:t>................................................</w:t>
      </w:r>
      <w:r w:rsidRPr="00572C51">
        <w:rPr>
          <w:rFonts w:cs="Times New Roman"/>
          <w:sz w:val="22"/>
          <w:szCs w:val="22"/>
        </w:rPr>
        <w:tab/>
      </w:r>
    </w:p>
    <w:p w14:paraId="63EA964A" w14:textId="77777777" w:rsidR="00572C51" w:rsidRPr="00572C51" w:rsidRDefault="00572C51" w:rsidP="00572C51">
      <w:pPr>
        <w:pStyle w:val="Standard"/>
        <w:spacing w:before="120" w:line="320" w:lineRule="atLeast"/>
        <w:rPr>
          <w:rFonts w:cs="Times New Roman"/>
          <w:sz w:val="22"/>
          <w:szCs w:val="22"/>
          <w:lang w:val="de-DE"/>
        </w:rPr>
      </w:pPr>
      <w:r w:rsidRPr="00572C51">
        <w:rPr>
          <w:rFonts w:cs="Times New Roman"/>
          <w:sz w:val="22"/>
          <w:szCs w:val="22"/>
          <w:lang w:val="de-DE"/>
        </w:rPr>
        <w:t xml:space="preserve">NIP .................................................... </w:t>
      </w:r>
    </w:p>
    <w:p w14:paraId="0C411EBA" w14:textId="57EE16B9" w:rsidR="00572C51" w:rsidRPr="00572C51" w:rsidRDefault="00572C51" w:rsidP="00572C51">
      <w:pPr>
        <w:pStyle w:val="Standard"/>
        <w:spacing w:before="120" w:line="320" w:lineRule="atLeast"/>
        <w:rPr>
          <w:rFonts w:cs="Times New Roman"/>
          <w:sz w:val="22"/>
          <w:szCs w:val="22"/>
          <w:lang w:val="de-DE"/>
        </w:rPr>
      </w:pPr>
      <w:r w:rsidRPr="00572C51">
        <w:rPr>
          <w:rFonts w:cs="Times New Roman"/>
          <w:sz w:val="22"/>
          <w:szCs w:val="22"/>
          <w:lang w:val="de-DE"/>
        </w:rPr>
        <w:t>REGON....................................................</w:t>
      </w:r>
    </w:p>
    <w:p w14:paraId="73636349" w14:textId="77777777" w:rsidR="00572C51" w:rsidRPr="00572C51" w:rsidRDefault="00572C51" w:rsidP="00572C51">
      <w:pPr>
        <w:spacing w:before="120" w:after="0" w:line="320" w:lineRule="atLeast"/>
        <w:rPr>
          <w:rFonts w:cs="Times New Roman"/>
          <w:sz w:val="22"/>
          <w:szCs w:val="22"/>
        </w:rPr>
      </w:pPr>
      <w:r w:rsidRPr="00572C51">
        <w:rPr>
          <w:rFonts w:cs="Times New Roman"/>
          <w:sz w:val="22"/>
          <w:szCs w:val="22"/>
        </w:rPr>
        <w:t xml:space="preserve">Adres poczty elektronicznej: </w:t>
      </w:r>
      <w:r w:rsidRPr="00572C51">
        <w:rPr>
          <w:rFonts w:cs="Times New Roman"/>
          <w:sz w:val="22"/>
          <w:szCs w:val="22"/>
        </w:rPr>
        <w:tab/>
        <w:t>................................................</w:t>
      </w:r>
      <w:r w:rsidRPr="00572C51">
        <w:rPr>
          <w:rFonts w:cs="Times New Roman"/>
          <w:sz w:val="22"/>
          <w:szCs w:val="22"/>
        </w:rPr>
        <w:tab/>
      </w:r>
      <w:r w:rsidRPr="00572C51">
        <w:rPr>
          <w:rFonts w:cs="Times New Roman"/>
          <w:sz w:val="22"/>
          <w:szCs w:val="22"/>
        </w:rPr>
        <w:tab/>
      </w:r>
      <w:r w:rsidRPr="00572C51">
        <w:rPr>
          <w:rFonts w:cs="Times New Roman"/>
          <w:sz w:val="22"/>
          <w:szCs w:val="22"/>
        </w:rPr>
        <w:tab/>
      </w:r>
    </w:p>
    <w:p w14:paraId="46E4CA0D" w14:textId="77777777" w:rsidR="00572C51" w:rsidRPr="00572C51" w:rsidRDefault="00572C51" w:rsidP="00572C51">
      <w:pPr>
        <w:spacing w:before="120" w:after="0" w:line="320" w:lineRule="atLeast"/>
        <w:rPr>
          <w:rFonts w:cs="Times New Roman"/>
          <w:sz w:val="22"/>
          <w:szCs w:val="22"/>
        </w:rPr>
      </w:pPr>
      <w:r w:rsidRPr="00572C51">
        <w:rPr>
          <w:rFonts w:cs="Times New Roman"/>
          <w:sz w:val="22"/>
          <w:szCs w:val="22"/>
        </w:rPr>
        <w:t>Numer telefonu:</w:t>
      </w:r>
      <w:r w:rsidRPr="00572C51">
        <w:rPr>
          <w:rFonts w:cs="Times New Roman"/>
          <w:sz w:val="22"/>
          <w:szCs w:val="22"/>
        </w:rPr>
        <w:tab/>
      </w:r>
      <w:r w:rsidRPr="00572C51">
        <w:rPr>
          <w:rFonts w:cs="Times New Roman"/>
          <w:sz w:val="22"/>
          <w:szCs w:val="22"/>
        </w:rPr>
        <w:tab/>
        <w:t xml:space="preserve">……........................................ </w:t>
      </w:r>
      <w:r w:rsidRPr="00572C51">
        <w:rPr>
          <w:rFonts w:cs="Times New Roman"/>
          <w:sz w:val="22"/>
          <w:szCs w:val="22"/>
        </w:rPr>
        <w:tab/>
      </w:r>
    </w:p>
    <w:p w14:paraId="0B63A3D0" w14:textId="618C2FC6" w:rsidR="00572C51" w:rsidRPr="00572C51" w:rsidRDefault="00572C51" w:rsidP="00572C51">
      <w:pPr>
        <w:pStyle w:val="Nagwek3"/>
        <w:spacing w:before="120" w:line="320" w:lineRule="atLeast"/>
        <w:rPr>
          <w:rFonts w:ascii="Times New Roman" w:hAnsi="Times New Roman" w:cs="Times New Roman"/>
          <w:b/>
          <w:bCs/>
          <w:sz w:val="22"/>
          <w:szCs w:val="22"/>
        </w:rPr>
      </w:pPr>
      <w:r w:rsidRPr="00572C51">
        <w:rPr>
          <w:rFonts w:ascii="Times New Roman" w:hAnsi="Times New Roman" w:cs="Times New Roman"/>
          <w:b/>
          <w:bCs/>
          <w:sz w:val="22"/>
          <w:szCs w:val="22"/>
        </w:rPr>
        <w:t xml:space="preserve">Dane dotyczące </w:t>
      </w:r>
      <w:r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Pr="00572C51">
        <w:rPr>
          <w:rFonts w:ascii="Times New Roman" w:hAnsi="Times New Roman" w:cs="Times New Roman"/>
          <w:b/>
          <w:bCs/>
          <w:sz w:val="22"/>
          <w:szCs w:val="22"/>
        </w:rPr>
        <w:t>amawiającego</w:t>
      </w:r>
    </w:p>
    <w:p w14:paraId="2A89CDE6" w14:textId="5DF18F31" w:rsidR="00572C51" w:rsidRPr="0068576A" w:rsidRDefault="00572C51" w:rsidP="007A6FE6">
      <w:pPr>
        <w:spacing w:before="120" w:after="0" w:line="320" w:lineRule="atLeast"/>
        <w:jc w:val="both"/>
        <w:rPr>
          <w:rFonts w:cs="Times New Roman"/>
          <w:sz w:val="22"/>
          <w:szCs w:val="22"/>
        </w:rPr>
      </w:pPr>
      <w:r w:rsidRPr="00572C51">
        <w:rPr>
          <w:rFonts w:cs="Times New Roman"/>
          <w:sz w:val="22"/>
          <w:szCs w:val="22"/>
        </w:rPr>
        <w:t xml:space="preserve">Samodzielny Publiczny Zespół </w:t>
      </w:r>
      <w:r w:rsidRPr="0068576A">
        <w:rPr>
          <w:rFonts w:cs="Times New Roman"/>
          <w:sz w:val="22"/>
          <w:szCs w:val="22"/>
        </w:rPr>
        <w:t>Opieki Zdrowotnej we Włodawie</w:t>
      </w:r>
      <w:r w:rsidR="007A6FE6" w:rsidRPr="0068576A">
        <w:rPr>
          <w:rFonts w:cs="Times New Roman"/>
          <w:sz w:val="22"/>
          <w:szCs w:val="22"/>
        </w:rPr>
        <w:t xml:space="preserve">, </w:t>
      </w:r>
      <w:r w:rsidRPr="0068576A">
        <w:rPr>
          <w:rFonts w:cs="Times New Roman"/>
          <w:sz w:val="22"/>
          <w:szCs w:val="22"/>
        </w:rPr>
        <w:t>22-200 Włodawa, Al. J. Piłsudskiego 64</w:t>
      </w:r>
      <w:r w:rsidR="007A6FE6" w:rsidRPr="0068576A">
        <w:rPr>
          <w:rFonts w:cs="Times New Roman"/>
          <w:sz w:val="22"/>
          <w:szCs w:val="22"/>
        </w:rPr>
        <w:t xml:space="preserve">, </w:t>
      </w:r>
      <w:r w:rsidRPr="0068576A">
        <w:rPr>
          <w:rFonts w:cs="Times New Roman"/>
          <w:sz w:val="22"/>
          <w:szCs w:val="22"/>
        </w:rPr>
        <w:t>tel. 797704880</w:t>
      </w:r>
      <w:r w:rsidRPr="0068576A">
        <w:rPr>
          <w:rFonts w:cs="Times New Roman"/>
          <w:sz w:val="22"/>
          <w:szCs w:val="22"/>
          <w:lang w:val="de-DE"/>
        </w:rPr>
        <w:t xml:space="preserve">,  fax. 825724170,  </w:t>
      </w:r>
      <w:proofErr w:type="spellStart"/>
      <w:r w:rsidRPr="0068576A">
        <w:rPr>
          <w:rFonts w:cs="Times New Roman"/>
          <w:sz w:val="22"/>
          <w:szCs w:val="22"/>
          <w:lang w:val="de-DE"/>
        </w:rPr>
        <w:t>e-mail</w:t>
      </w:r>
      <w:proofErr w:type="spellEnd"/>
      <w:r w:rsidRPr="0068576A">
        <w:rPr>
          <w:rFonts w:cs="Times New Roman"/>
          <w:sz w:val="22"/>
          <w:szCs w:val="22"/>
          <w:lang w:val="de-DE"/>
        </w:rPr>
        <w:t xml:space="preserve">: </w:t>
      </w:r>
      <w:hyperlink r:id="rId8" w:history="1">
        <w:r w:rsidRPr="0068576A">
          <w:rPr>
            <w:rStyle w:val="Hipercze"/>
            <w:rFonts w:cs="Times New Roman"/>
            <w:sz w:val="22"/>
            <w:szCs w:val="22"/>
            <w:lang w:val="de-DE"/>
          </w:rPr>
          <w:t>przetargi@spzoz.wlodawa.pl</w:t>
        </w:r>
      </w:hyperlink>
    </w:p>
    <w:p w14:paraId="3EDA4CC3" w14:textId="77777777" w:rsidR="007A6FE6" w:rsidRPr="0068576A" w:rsidRDefault="007A6FE6" w:rsidP="00572C51">
      <w:pPr>
        <w:tabs>
          <w:tab w:val="left" w:pos="426"/>
        </w:tabs>
        <w:spacing w:before="120" w:after="0" w:line="320" w:lineRule="atLeast"/>
        <w:ind w:left="-11"/>
        <w:jc w:val="both"/>
        <w:rPr>
          <w:rFonts w:cs="Times New Roman"/>
          <w:sz w:val="22"/>
          <w:szCs w:val="22"/>
        </w:rPr>
      </w:pPr>
    </w:p>
    <w:p w14:paraId="1527BDE5" w14:textId="091A7A7F" w:rsidR="0097478D" w:rsidRDefault="00572C51" w:rsidP="00CE5EC7">
      <w:pPr>
        <w:pStyle w:val="Normalny1"/>
        <w:spacing w:after="120" w:line="280" w:lineRule="atLeast"/>
        <w:jc w:val="both"/>
        <w:rPr>
          <w:rStyle w:val="StrongEmphasis"/>
          <w:rFonts w:eastAsia="Calibri"/>
          <w:b w:val="0"/>
          <w:bCs w:val="0"/>
          <w:i/>
          <w:iCs/>
          <w:color w:val="00000A"/>
        </w:rPr>
      </w:pPr>
      <w:r w:rsidRPr="0068576A">
        <w:rPr>
          <w:i/>
          <w:iCs/>
          <w:sz w:val="22"/>
          <w:szCs w:val="22"/>
        </w:rPr>
        <w:t xml:space="preserve">Odpowiadając na zaproszenie do złożenia oferty </w:t>
      </w:r>
      <w:r w:rsidRPr="0068576A">
        <w:rPr>
          <w:rFonts w:eastAsia="Arial Unicode MS"/>
          <w:i/>
          <w:iCs/>
          <w:sz w:val="22"/>
          <w:szCs w:val="22"/>
        </w:rPr>
        <w:t>(</w:t>
      </w:r>
      <w:r w:rsidR="007A6FE6" w:rsidRPr="0068576A">
        <w:rPr>
          <w:rFonts w:eastAsia="Arial Unicode MS"/>
          <w:i/>
          <w:iCs/>
          <w:sz w:val="22"/>
          <w:szCs w:val="22"/>
        </w:rPr>
        <w:t xml:space="preserve">nr: </w:t>
      </w:r>
      <w:r w:rsidRPr="0068576A">
        <w:rPr>
          <w:rFonts w:eastAsia="Arial Unicode MS"/>
          <w:i/>
          <w:iCs/>
          <w:sz w:val="22"/>
          <w:szCs w:val="22"/>
        </w:rPr>
        <w:t>ASZ.382.</w:t>
      </w:r>
      <w:r w:rsidR="0049655C">
        <w:rPr>
          <w:rFonts w:eastAsia="Arial Unicode MS"/>
          <w:i/>
          <w:iCs/>
          <w:sz w:val="22"/>
          <w:szCs w:val="22"/>
        </w:rPr>
        <w:t>9</w:t>
      </w:r>
      <w:r w:rsidRPr="0068576A">
        <w:rPr>
          <w:rFonts w:eastAsia="Arial Unicode MS"/>
          <w:i/>
          <w:iCs/>
          <w:sz w:val="22"/>
          <w:szCs w:val="22"/>
        </w:rPr>
        <w:t>.202</w:t>
      </w:r>
      <w:r w:rsidR="0049655C">
        <w:rPr>
          <w:rFonts w:eastAsia="Arial Unicode MS"/>
          <w:i/>
          <w:iCs/>
          <w:sz w:val="22"/>
          <w:szCs w:val="22"/>
        </w:rPr>
        <w:t>4</w:t>
      </w:r>
      <w:r w:rsidRPr="0068576A">
        <w:rPr>
          <w:rFonts w:eastAsia="Arial Unicode MS"/>
          <w:i/>
          <w:iCs/>
          <w:sz w:val="22"/>
          <w:szCs w:val="22"/>
        </w:rPr>
        <w:t xml:space="preserve">), </w:t>
      </w:r>
      <w:r w:rsidRPr="0068576A">
        <w:rPr>
          <w:i/>
          <w:iCs/>
          <w:sz w:val="22"/>
          <w:szCs w:val="22"/>
        </w:rPr>
        <w:t>w postępowaniu na</w:t>
      </w:r>
      <w:bookmarkStart w:id="0" w:name="_Hlk17199967"/>
      <w:r w:rsidRPr="0068576A">
        <w:rPr>
          <w:i/>
          <w:iCs/>
          <w:sz w:val="22"/>
          <w:szCs w:val="22"/>
        </w:rPr>
        <w:t xml:space="preserve"> </w:t>
      </w:r>
      <w:r w:rsidR="00F0636C">
        <w:rPr>
          <w:i/>
          <w:iCs/>
          <w:sz w:val="22"/>
          <w:szCs w:val="22"/>
        </w:rPr>
        <w:t>„U</w:t>
      </w:r>
      <w:r w:rsidR="00F0636C" w:rsidRPr="00F0636C">
        <w:rPr>
          <w:i/>
          <w:iCs/>
          <w:sz w:val="22"/>
          <w:szCs w:val="22"/>
        </w:rPr>
        <w:t>dzielanie świadczeń zdrowotnych poprzez w</w:t>
      </w:r>
      <w:r w:rsidR="00F0636C" w:rsidRPr="00F0636C">
        <w:rPr>
          <w:rStyle w:val="StrongEmphasis"/>
          <w:rFonts w:eastAsia="Calibri"/>
          <w:b w:val="0"/>
          <w:bCs w:val="0"/>
          <w:i/>
          <w:iCs/>
          <w:color w:val="00000A"/>
          <w:sz w:val="22"/>
          <w:szCs w:val="22"/>
        </w:rPr>
        <w:t>ykonywanie</w:t>
      </w:r>
      <w:r w:rsidR="00F0636C" w:rsidRPr="00F0636C">
        <w:rPr>
          <w:rFonts w:eastAsia="Lucida Sans Unicode"/>
          <w:i/>
          <w:iCs/>
          <w:color w:val="auto"/>
        </w:rPr>
        <w:t xml:space="preserve"> </w:t>
      </w:r>
      <w:r w:rsidR="00F0636C" w:rsidRPr="00F0636C">
        <w:rPr>
          <w:rStyle w:val="StrongEmphasis"/>
          <w:rFonts w:eastAsia="Calibri"/>
          <w:b w:val="0"/>
          <w:bCs w:val="0"/>
          <w:i/>
          <w:iCs/>
          <w:color w:val="00000A"/>
        </w:rPr>
        <w:t xml:space="preserve">czynności dietetyka w Kuchni Głównej i Oddziałach Szpitalnych Zamawiającego w wymiarze </w:t>
      </w:r>
      <w:r w:rsidR="0049655C">
        <w:rPr>
          <w:rStyle w:val="StrongEmphasis"/>
          <w:rFonts w:eastAsia="Calibri"/>
          <w:b w:val="0"/>
          <w:bCs w:val="0"/>
          <w:i/>
          <w:iCs/>
          <w:color w:val="00000A"/>
        </w:rPr>
        <w:t>6</w:t>
      </w:r>
      <w:r w:rsidR="00F0636C" w:rsidRPr="00F0636C">
        <w:rPr>
          <w:rStyle w:val="StrongEmphasis"/>
          <w:rFonts w:eastAsia="Calibri"/>
          <w:b w:val="0"/>
          <w:bCs w:val="0"/>
          <w:i/>
          <w:iCs/>
          <w:color w:val="00000A"/>
        </w:rPr>
        <w:t xml:space="preserve"> godziny dziennie od poniedziałku do piątku w okresie </w:t>
      </w:r>
      <w:r w:rsidR="0049655C">
        <w:rPr>
          <w:rStyle w:val="StrongEmphasis"/>
          <w:rFonts w:eastAsia="Calibri"/>
          <w:b w:val="0"/>
          <w:bCs w:val="0"/>
          <w:i/>
          <w:iCs/>
          <w:color w:val="00000A"/>
        </w:rPr>
        <w:t>12</w:t>
      </w:r>
      <w:r w:rsidR="00F0636C" w:rsidRPr="00F0636C">
        <w:rPr>
          <w:rStyle w:val="StrongEmphasis"/>
          <w:rFonts w:eastAsia="Calibri"/>
          <w:b w:val="0"/>
          <w:bCs w:val="0"/>
          <w:i/>
          <w:iCs/>
          <w:color w:val="00000A"/>
        </w:rPr>
        <w:t xml:space="preserve"> miesięcy</w:t>
      </w:r>
      <w:bookmarkEnd w:id="0"/>
      <w:r w:rsidR="0097478D">
        <w:rPr>
          <w:rStyle w:val="StrongEmphasis"/>
          <w:rFonts w:eastAsia="Calibri"/>
          <w:b w:val="0"/>
          <w:bCs w:val="0"/>
          <w:i/>
          <w:iCs/>
          <w:color w:val="00000A"/>
        </w:rPr>
        <w:t>”</w:t>
      </w:r>
    </w:p>
    <w:p w14:paraId="0F662EA8" w14:textId="30ACC0C6" w:rsidR="00572C51" w:rsidRPr="00F0636C" w:rsidRDefault="00F0636C" w:rsidP="00CE5EC7">
      <w:pPr>
        <w:pStyle w:val="Normalny1"/>
        <w:spacing w:after="120" w:line="280" w:lineRule="atLeast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</w:t>
      </w:r>
      <w:r w:rsidR="00572C51" w:rsidRPr="0068576A">
        <w:rPr>
          <w:i/>
          <w:iCs/>
          <w:sz w:val="22"/>
          <w:szCs w:val="22"/>
        </w:rPr>
        <w:t>oferuję wykonanie zamówienia w zakresie objętym zaproszeniem za cenę:</w:t>
      </w:r>
    </w:p>
    <w:p w14:paraId="5E189EE6" w14:textId="77777777" w:rsidR="00572C51" w:rsidRPr="0068576A" w:rsidRDefault="00572C51" w:rsidP="00572C51">
      <w:pPr>
        <w:pStyle w:val="Standard"/>
        <w:tabs>
          <w:tab w:val="left" w:pos="0"/>
          <w:tab w:val="left" w:pos="360"/>
        </w:tabs>
        <w:spacing w:after="120" w:line="200" w:lineRule="atLeast"/>
        <w:jc w:val="both"/>
        <w:rPr>
          <w:rFonts w:cs="Times New Roman"/>
          <w:sz w:val="22"/>
          <w:szCs w:val="22"/>
        </w:rPr>
      </w:pPr>
    </w:p>
    <w:p w14:paraId="7194BC69" w14:textId="33AE9FB7" w:rsidR="00572C51" w:rsidRPr="0068576A" w:rsidRDefault="00572C51" w:rsidP="0068576A">
      <w:pPr>
        <w:pStyle w:val="Akapitzlist"/>
        <w:spacing w:after="120" w:line="320" w:lineRule="atLeast"/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68576A">
        <w:rPr>
          <w:rFonts w:ascii="Times New Roman" w:eastAsia="Calibri" w:hAnsi="Times New Roman" w:cs="Times New Roman"/>
          <w:color w:val="00000A"/>
          <w:sz w:val="22"/>
          <w:szCs w:val="22"/>
        </w:rPr>
        <w:t>Cena netto za jedną godzinę ................................</w:t>
      </w:r>
      <w:r w:rsidR="0068576A" w:rsidRPr="0068576A">
        <w:rPr>
          <w:rFonts w:ascii="Times New Roman" w:eastAsia="Calibri" w:hAnsi="Times New Roman" w:cs="Times New Roman"/>
          <w:color w:val="00000A"/>
          <w:sz w:val="22"/>
          <w:szCs w:val="22"/>
        </w:rPr>
        <w:t xml:space="preserve"> </w:t>
      </w:r>
      <w:r w:rsidRPr="0068576A">
        <w:rPr>
          <w:rFonts w:ascii="Times New Roman" w:eastAsia="Calibri" w:hAnsi="Times New Roman" w:cs="Times New Roman"/>
          <w:color w:val="00000A"/>
          <w:sz w:val="22"/>
          <w:szCs w:val="22"/>
        </w:rPr>
        <w:t xml:space="preserve">zł </w:t>
      </w:r>
    </w:p>
    <w:p w14:paraId="720D06B2" w14:textId="5411386D" w:rsidR="00572C51" w:rsidRPr="0068576A" w:rsidRDefault="00572C51" w:rsidP="0068576A">
      <w:pPr>
        <w:pStyle w:val="Akapitzlist"/>
        <w:spacing w:after="120" w:line="320" w:lineRule="atLeast"/>
        <w:ind w:left="340"/>
        <w:jc w:val="both"/>
        <w:rPr>
          <w:rFonts w:ascii="Times New Roman" w:eastAsia="Calibri" w:hAnsi="Times New Roman" w:cs="Times New Roman"/>
          <w:color w:val="00000A"/>
          <w:sz w:val="22"/>
          <w:szCs w:val="22"/>
        </w:rPr>
      </w:pPr>
      <w:r w:rsidRPr="0068576A">
        <w:rPr>
          <w:rFonts w:ascii="Times New Roman" w:eastAsia="Calibri" w:hAnsi="Times New Roman" w:cs="Times New Roman"/>
          <w:color w:val="00000A"/>
          <w:sz w:val="22"/>
          <w:szCs w:val="22"/>
        </w:rPr>
        <w:t>Cena brutto za jedną godzinę …..........................</w:t>
      </w:r>
      <w:r w:rsidR="0068576A" w:rsidRPr="0068576A">
        <w:rPr>
          <w:rFonts w:ascii="Times New Roman" w:eastAsia="Calibri" w:hAnsi="Times New Roman" w:cs="Times New Roman"/>
          <w:color w:val="00000A"/>
          <w:sz w:val="22"/>
          <w:szCs w:val="22"/>
        </w:rPr>
        <w:t xml:space="preserve"> </w:t>
      </w:r>
      <w:r w:rsidRPr="0068576A">
        <w:rPr>
          <w:rFonts w:ascii="Times New Roman" w:eastAsia="Calibri" w:hAnsi="Times New Roman" w:cs="Times New Roman"/>
          <w:color w:val="00000A"/>
          <w:sz w:val="22"/>
          <w:szCs w:val="22"/>
        </w:rPr>
        <w:t xml:space="preserve">zł                            </w:t>
      </w:r>
    </w:p>
    <w:p w14:paraId="78C6D2EC" w14:textId="1DCB215F" w:rsidR="00572C51" w:rsidRPr="0068576A" w:rsidRDefault="00572C51" w:rsidP="0068576A">
      <w:pPr>
        <w:pStyle w:val="Akapitzlist"/>
        <w:spacing w:after="120" w:line="320" w:lineRule="atLeast"/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68576A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>Razem</w:t>
      </w:r>
      <w:r w:rsidR="00B345C7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>:</w:t>
      </w:r>
      <w:r w:rsidRPr="0068576A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 xml:space="preserve"> wartość netto za  </w:t>
      </w:r>
      <w:r w:rsidR="0049655C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>1512</w:t>
      </w:r>
      <w:r w:rsidRPr="0068576A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 xml:space="preserve"> godzin ….......................................... </w:t>
      </w:r>
      <w:r w:rsidR="00F0636C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 xml:space="preserve"> zł </w:t>
      </w:r>
      <w:r w:rsidRPr="0068576A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>(słownie:   .........................................</w:t>
      </w:r>
      <w:r w:rsidR="0068576A" w:rsidRPr="0068576A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>...................................................................</w:t>
      </w:r>
      <w:r w:rsidRPr="0068576A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 xml:space="preserve">...................)               </w:t>
      </w:r>
    </w:p>
    <w:p w14:paraId="7E96961A" w14:textId="4D8416AB" w:rsidR="00572C51" w:rsidRPr="0068576A" w:rsidRDefault="00572C51" w:rsidP="0068576A">
      <w:pPr>
        <w:pStyle w:val="Akapitzlist"/>
        <w:spacing w:after="120" w:line="320" w:lineRule="atLeast"/>
        <w:ind w:left="340"/>
        <w:jc w:val="both"/>
        <w:rPr>
          <w:rFonts w:ascii="Times New Roman" w:hAnsi="Times New Roman" w:cs="Times New Roman"/>
          <w:sz w:val="22"/>
          <w:szCs w:val="22"/>
        </w:rPr>
      </w:pPr>
      <w:r w:rsidRPr="0068576A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>Razem</w:t>
      </w:r>
      <w:r w:rsidR="00B345C7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>:</w:t>
      </w:r>
      <w:r w:rsidRPr="0068576A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 xml:space="preserve"> wartość brutto  za </w:t>
      </w:r>
      <w:r w:rsidR="0049655C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>1512</w:t>
      </w:r>
      <w:r w:rsidRPr="0068576A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 xml:space="preserve"> godzin …..........................................</w:t>
      </w:r>
      <w:r w:rsidR="00F0636C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 xml:space="preserve"> zł  </w:t>
      </w:r>
      <w:r w:rsidRPr="0068576A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 xml:space="preserve"> (słownie:   ............................</w:t>
      </w:r>
      <w:r w:rsidR="0068576A" w:rsidRPr="0068576A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>..................................................................</w:t>
      </w:r>
      <w:r w:rsidRPr="0068576A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>................................)</w:t>
      </w:r>
      <w:r w:rsidR="00F0636C">
        <w:rPr>
          <w:rFonts w:ascii="Times New Roman" w:eastAsia="Calibri" w:hAnsi="Times New Roman" w:cs="Times New Roman"/>
          <w:bCs/>
          <w:color w:val="00000A"/>
          <w:sz w:val="22"/>
          <w:szCs w:val="22"/>
        </w:rPr>
        <w:t xml:space="preserve"> </w:t>
      </w:r>
    </w:p>
    <w:p w14:paraId="720952B6" w14:textId="77777777" w:rsidR="00572C51" w:rsidRPr="0068576A" w:rsidRDefault="00572C51" w:rsidP="00572C51">
      <w:pPr>
        <w:pStyle w:val="Standard"/>
        <w:spacing w:line="360" w:lineRule="auto"/>
        <w:ind w:left="284" w:hanging="284"/>
        <w:jc w:val="both"/>
        <w:rPr>
          <w:b/>
          <w:bCs/>
          <w:sz w:val="22"/>
          <w:szCs w:val="22"/>
          <w:u w:val="single"/>
        </w:rPr>
      </w:pPr>
    </w:p>
    <w:p w14:paraId="6AB70647" w14:textId="77777777" w:rsidR="00572C51" w:rsidRPr="0068576A" w:rsidRDefault="00572C51" w:rsidP="00572C51">
      <w:pPr>
        <w:pStyle w:val="Standard"/>
        <w:spacing w:line="360" w:lineRule="auto"/>
        <w:ind w:left="284" w:hanging="284"/>
        <w:jc w:val="both"/>
        <w:rPr>
          <w:b/>
          <w:bCs/>
          <w:sz w:val="22"/>
          <w:szCs w:val="22"/>
          <w:u w:val="single"/>
        </w:rPr>
      </w:pPr>
      <w:r w:rsidRPr="0068576A">
        <w:rPr>
          <w:b/>
          <w:bCs/>
          <w:sz w:val="22"/>
          <w:szCs w:val="22"/>
          <w:u w:val="single"/>
        </w:rPr>
        <w:t>Oświadczenia Wykonawcy:</w:t>
      </w:r>
    </w:p>
    <w:p w14:paraId="7DEA71EE" w14:textId="31292818" w:rsidR="004E59B3" w:rsidRPr="0068576A" w:rsidRDefault="004E59B3" w:rsidP="004E59B3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68576A">
        <w:rPr>
          <w:sz w:val="22"/>
          <w:szCs w:val="22"/>
        </w:rPr>
        <w:t>Za</w:t>
      </w:r>
      <w:r w:rsidRPr="0068576A">
        <w:rPr>
          <w:rFonts w:eastAsia="Times New Roman" w:cs="Times New Roman"/>
          <w:sz w:val="22"/>
          <w:szCs w:val="22"/>
          <w:lang w:eastAsia="pl-PL"/>
        </w:rPr>
        <w:t>poznałam/em się z zakresem zadań określonych w opisie przedmiotu zamówienia i nie wnoszę do niego zastrzeżeń, w razie wybrania mojej oferty zobowiązuję się do realizacji zamówienia na warunkach określonych w niniejszym postępowaniu;</w:t>
      </w:r>
    </w:p>
    <w:p w14:paraId="2621AFB9" w14:textId="6D6929E3" w:rsidR="004E59B3" w:rsidRPr="0068576A" w:rsidRDefault="004E59B3" w:rsidP="004E59B3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68576A">
        <w:rPr>
          <w:rFonts w:eastAsia="Times New Roman" w:cs="Times New Roman"/>
          <w:sz w:val="22"/>
          <w:szCs w:val="22"/>
          <w:lang w:eastAsia="pl-PL"/>
        </w:rPr>
        <w:t>Zdobyłam/em wszelkie informacje, konieczne do przygotowania niniejszej oferty i wykonania zadania oraz wyceniłam/em wszystkie niezbędne prace do prawidłowego wykonania zadania;</w:t>
      </w:r>
    </w:p>
    <w:p w14:paraId="01351F26" w14:textId="77777777" w:rsidR="00795808" w:rsidRPr="0068576A" w:rsidRDefault="004E59B3" w:rsidP="004E59B3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68576A">
        <w:rPr>
          <w:rFonts w:eastAsia="Times New Roman" w:cs="Times New Roman"/>
          <w:sz w:val="22"/>
          <w:szCs w:val="22"/>
          <w:lang w:eastAsia="pl-PL"/>
        </w:rPr>
        <w:t>Posiadam niezbędną wiedzę i doświadczenie oraz dysponuj</w:t>
      </w:r>
      <w:r w:rsidR="00795808" w:rsidRPr="0068576A">
        <w:rPr>
          <w:rFonts w:eastAsia="Times New Roman" w:cs="Times New Roman"/>
          <w:sz w:val="22"/>
          <w:szCs w:val="22"/>
          <w:lang w:eastAsia="pl-PL"/>
        </w:rPr>
        <w:t>ę</w:t>
      </w:r>
      <w:r w:rsidRPr="0068576A">
        <w:rPr>
          <w:rFonts w:eastAsia="Times New Roman" w:cs="Times New Roman"/>
          <w:sz w:val="22"/>
          <w:szCs w:val="22"/>
          <w:lang w:eastAsia="pl-PL"/>
        </w:rPr>
        <w:t xml:space="preserve"> potencjałem zdolnym do wykonania zamówienia. </w:t>
      </w:r>
    </w:p>
    <w:p w14:paraId="7493C3E6" w14:textId="77777777" w:rsidR="00795808" w:rsidRPr="0068576A" w:rsidRDefault="004E59B3" w:rsidP="004E59B3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68576A">
        <w:rPr>
          <w:rFonts w:eastAsia="Times New Roman" w:cs="Times New Roman"/>
          <w:sz w:val="22"/>
          <w:szCs w:val="22"/>
          <w:lang w:eastAsia="pl-PL"/>
        </w:rPr>
        <w:t>Zobowiązuj</w:t>
      </w:r>
      <w:r w:rsidR="00795808" w:rsidRPr="0068576A">
        <w:rPr>
          <w:rFonts w:eastAsia="Times New Roman" w:cs="Times New Roman"/>
          <w:sz w:val="22"/>
          <w:szCs w:val="22"/>
          <w:lang w:eastAsia="pl-PL"/>
        </w:rPr>
        <w:t>ę</w:t>
      </w:r>
      <w:r w:rsidRPr="0068576A">
        <w:rPr>
          <w:rFonts w:eastAsia="Times New Roman" w:cs="Times New Roman"/>
          <w:sz w:val="22"/>
          <w:szCs w:val="22"/>
          <w:lang w:eastAsia="pl-PL"/>
        </w:rPr>
        <w:t xml:space="preserve"> się wykonać zadanie zgodnie zobowiązującymi przepisami prawa. </w:t>
      </w:r>
    </w:p>
    <w:p w14:paraId="5B974ACF" w14:textId="67C8C944" w:rsidR="004E59B3" w:rsidRPr="0068576A" w:rsidRDefault="00795808" w:rsidP="00795808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68576A">
        <w:rPr>
          <w:rFonts w:eastAsia="Times New Roman" w:cs="Times New Roman"/>
          <w:color w:val="000000"/>
          <w:sz w:val="22"/>
          <w:szCs w:val="22"/>
          <w:lang w:eastAsia="pl-PL"/>
        </w:rPr>
        <w:t>Z</w:t>
      </w:r>
      <w:r w:rsidR="004E59B3" w:rsidRPr="0068576A">
        <w:rPr>
          <w:rFonts w:eastAsia="Times New Roman" w:cs="Times New Roman"/>
          <w:color w:val="000000"/>
          <w:sz w:val="22"/>
          <w:szCs w:val="22"/>
          <w:lang w:eastAsia="pl-PL"/>
        </w:rPr>
        <w:t>apoznał</w:t>
      </w:r>
      <w:r w:rsidRPr="0068576A">
        <w:rPr>
          <w:rFonts w:eastAsia="Times New Roman" w:cs="Times New Roman"/>
          <w:color w:val="000000"/>
          <w:sz w:val="22"/>
          <w:szCs w:val="22"/>
          <w:lang w:eastAsia="pl-PL"/>
        </w:rPr>
        <w:t>am/em</w:t>
      </w:r>
      <w:r w:rsidR="004E59B3" w:rsidRPr="0068576A">
        <w:rPr>
          <w:rFonts w:eastAsia="Times New Roman" w:cs="Times New Roman"/>
          <w:color w:val="000000"/>
          <w:sz w:val="22"/>
          <w:szCs w:val="22"/>
          <w:lang w:eastAsia="pl-PL"/>
        </w:rPr>
        <w:t xml:space="preserve"> się z projektem umowy, akceptuj</w:t>
      </w:r>
      <w:r w:rsidRPr="0068576A">
        <w:rPr>
          <w:rFonts w:eastAsia="Times New Roman" w:cs="Times New Roman"/>
          <w:color w:val="000000"/>
          <w:sz w:val="22"/>
          <w:szCs w:val="22"/>
          <w:lang w:eastAsia="pl-PL"/>
        </w:rPr>
        <w:t>ę</w:t>
      </w:r>
      <w:r w:rsidR="004E59B3" w:rsidRPr="0068576A">
        <w:rPr>
          <w:rFonts w:eastAsia="Times New Roman" w:cs="Times New Roman"/>
          <w:color w:val="000000"/>
          <w:sz w:val="22"/>
          <w:szCs w:val="22"/>
          <w:lang w:eastAsia="pl-PL"/>
        </w:rPr>
        <w:t xml:space="preserve"> jej warunki i zobowiązuję się w przypadku </w:t>
      </w:r>
      <w:r w:rsidR="004E59B3" w:rsidRPr="0068576A">
        <w:rPr>
          <w:rFonts w:eastAsia="Times New Roman" w:cs="Times New Roman"/>
          <w:color w:val="000000"/>
          <w:sz w:val="22"/>
          <w:szCs w:val="22"/>
          <w:lang w:eastAsia="pl-PL"/>
        </w:rPr>
        <w:lastRenderedPageBreak/>
        <w:t xml:space="preserve">wyboru </w:t>
      </w:r>
      <w:r w:rsidRPr="0068576A">
        <w:rPr>
          <w:rFonts w:eastAsia="Times New Roman" w:cs="Times New Roman"/>
          <w:color w:val="000000"/>
          <w:sz w:val="22"/>
          <w:szCs w:val="22"/>
          <w:lang w:eastAsia="pl-PL"/>
        </w:rPr>
        <w:t xml:space="preserve">mojej </w:t>
      </w:r>
      <w:r w:rsidR="004E59B3" w:rsidRPr="0068576A">
        <w:rPr>
          <w:rFonts w:eastAsia="Times New Roman" w:cs="Times New Roman"/>
          <w:color w:val="000000"/>
          <w:sz w:val="22"/>
          <w:szCs w:val="22"/>
          <w:lang w:eastAsia="pl-PL"/>
        </w:rPr>
        <w:t>do zawarcia umowy zgodnie z jej zapisami;</w:t>
      </w:r>
    </w:p>
    <w:p w14:paraId="716AE25F" w14:textId="0F4596CB" w:rsidR="00572C51" w:rsidRPr="0068576A" w:rsidRDefault="00572C51" w:rsidP="00572C51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68576A">
        <w:rPr>
          <w:sz w:val="22"/>
          <w:szCs w:val="22"/>
        </w:rPr>
        <w:t>Wykonam zamówienie w terminie wyznaczonym w zaproszeniu</w:t>
      </w:r>
      <w:r w:rsidR="00795808" w:rsidRPr="0068576A">
        <w:rPr>
          <w:sz w:val="22"/>
          <w:szCs w:val="22"/>
        </w:rPr>
        <w:t>;</w:t>
      </w:r>
    </w:p>
    <w:p w14:paraId="2C7B3C6B" w14:textId="289D7B2A" w:rsidR="00572C51" w:rsidRPr="0049655C" w:rsidRDefault="00572C51" w:rsidP="00572C51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  <w:rPr>
          <w:rFonts w:cs="Times New Roman"/>
          <w:sz w:val="22"/>
          <w:szCs w:val="22"/>
        </w:rPr>
      </w:pPr>
      <w:r w:rsidRPr="0049655C">
        <w:rPr>
          <w:rFonts w:cs="Times New Roman"/>
          <w:sz w:val="22"/>
          <w:szCs w:val="22"/>
        </w:rPr>
        <w:t>Oferowana cena zawiera wszystkie koszty związane z realizacją zamówienia</w:t>
      </w:r>
      <w:r w:rsidR="00795808" w:rsidRPr="0049655C">
        <w:rPr>
          <w:rFonts w:cs="Times New Roman"/>
          <w:sz w:val="22"/>
          <w:szCs w:val="22"/>
        </w:rPr>
        <w:t>;</w:t>
      </w:r>
    </w:p>
    <w:p w14:paraId="0EC9A0A0" w14:textId="77777777" w:rsidR="00572C51" w:rsidRPr="0049655C" w:rsidRDefault="00572C51" w:rsidP="00795808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  <w:rPr>
          <w:rFonts w:cs="Times New Roman"/>
          <w:sz w:val="22"/>
          <w:szCs w:val="22"/>
        </w:rPr>
      </w:pPr>
      <w:r w:rsidRPr="0049655C">
        <w:rPr>
          <w:rFonts w:cs="Times New Roman"/>
          <w:sz w:val="22"/>
          <w:szCs w:val="22"/>
        </w:rPr>
        <w:t>Oferowana cena nie zostanie zmieniona na niekorzyść Zamawiającego przez cały okres realizacji zamówienia.</w:t>
      </w:r>
    </w:p>
    <w:p w14:paraId="6823E61A" w14:textId="5894DC21" w:rsidR="00572C51" w:rsidRPr="0049655C" w:rsidRDefault="00572C51" w:rsidP="00572C51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  <w:rPr>
          <w:rFonts w:cs="Times New Roman"/>
          <w:sz w:val="22"/>
          <w:szCs w:val="22"/>
        </w:rPr>
      </w:pPr>
      <w:r w:rsidRPr="0049655C">
        <w:rPr>
          <w:rFonts w:cs="Times New Roman"/>
          <w:sz w:val="22"/>
          <w:szCs w:val="22"/>
        </w:rPr>
        <w:t>Jestem świadom</w:t>
      </w:r>
      <w:r w:rsidR="00795808" w:rsidRPr="0049655C">
        <w:rPr>
          <w:rFonts w:cs="Times New Roman"/>
          <w:sz w:val="22"/>
          <w:szCs w:val="22"/>
        </w:rPr>
        <w:t>a/y</w:t>
      </w:r>
      <w:r w:rsidRPr="0049655C">
        <w:rPr>
          <w:rFonts w:cs="Times New Roman"/>
          <w:sz w:val="22"/>
          <w:szCs w:val="22"/>
        </w:rPr>
        <w:t xml:space="preserve"> odpowiedzialności karnej związanej ze składaniem fałszywych oświadczeń.</w:t>
      </w:r>
    </w:p>
    <w:p w14:paraId="5A79CE54" w14:textId="0DED550B" w:rsidR="0049655C" w:rsidRPr="0049655C" w:rsidRDefault="0049655C" w:rsidP="00572C51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  <w:rPr>
          <w:rFonts w:cs="Times New Roman"/>
          <w:b/>
          <w:bCs/>
          <w:sz w:val="22"/>
          <w:szCs w:val="22"/>
        </w:rPr>
      </w:pPr>
      <w:r w:rsidRPr="0049655C">
        <w:rPr>
          <w:rFonts w:cs="Times New Roman"/>
          <w:sz w:val="22"/>
          <w:szCs w:val="22"/>
        </w:rPr>
        <w:t>Nie podlegam wykluczeniu z postępowania na art. 7 ust. 1 ustawy</w:t>
      </w:r>
      <w:r w:rsidRPr="0049655C">
        <w:rPr>
          <w:rStyle w:val="Pogrubienie"/>
          <w:rFonts w:cs="Times New Roman"/>
          <w:sz w:val="22"/>
          <w:szCs w:val="22"/>
        </w:rPr>
        <w:t xml:space="preserve"> </w:t>
      </w:r>
      <w:r w:rsidRPr="0049655C">
        <w:rPr>
          <w:rStyle w:val="Pogrubienie"/>
          <w:rFonts w:cs="Times New Roman"/>
          <w:b w:val="0"/>
          <w:bCs w:val="0"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443F5454" w14:textId="5F18AA8A" w:rsidR="00572C51" w:rsidRPr="0049655C" w:rsidRDefault="00572C51" w:rsidP="00572C51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  <w:rPr>
          <w:rFonts w:cs="Times New Roman"/>
          <w:sz w:val="22"/>
          <w:szCs w:val="22"/>
        </w:rPr>
      </w:pPr>
      <w:r w:rsidRPr="0049655C">
        <w:rPr>
          <w:rFonts w:cs="Times New Roman"/>
          <w:color w:val="000000"/>
          <w:sz w:val="22"/>
          <w:szCs w:val="22"/>
        </w:rPr>
        <w:t>Oświadczam, że wypełnił</w:t>
      </w:r>
      <w:r w:rsidR="00795808" w:rsidRPr="0049655C">
        <w:rPr>
          <w:rFonts w:cs="Times New Roman"/>
          <w:color w:val="000000"/>
          <w:sz w:val="22"/>
          <w:szCs w:val="22"/>
        </w:rPr>
        <w:t>a</w:t>
      </w:r>
      <w:r w:rsidRPr="0049655C">
        <w:rPr>
          <w:rFonts w:cs="Times New Roman"/>
          <w:color w:val="000000"/>
          <w:sz w:val="22"/>
          <w:szCs w:val="22"/>
        </w:rPr>
        <w:t>m</w:t>
      </w:r>
      <w:r w:rsidR="00795808" w:rsidRPr="0049655C">
        <w:rPr>
          <w:rFonts w:cs="Times New Roman"/>
          <w:color w:val="000000"/>
          <w:sz w:val="22"/>
          <w:szCs w:val="22"/>
        </w:rPr>
        <w:t>/em</w:t>
      </w:r>
      <w:r w:rsidRPr="0049655C">
        <w:rPr>
          <w:rFonts w:cs="Times New Roman"/>
          <w:color w:val="000000"/>
          <w:sz w:val="22"/>
          <w:szCs w:val="22"/>
        </w:rPr>
        <w:t xml:space="preserve"> obowiązki informacyjne przewidziane w art. 13 lub art. 14 RODO</w:t>
      </w:r>
      <w:r w:rsidRPr="0049655C">
        <w:rPr>
          <w:rFonts w:cs="Times New Roman"/>
          <w:color w:val="000000"/>
          <w:sz w:val="22"/>
          <w:szCs w:val="22"/>
          <w:vertAlign w:val="superscript"/>
        </w:rPr>
        <w:t>1)</w:t>
      </w:r>
      <w:r w:rsidRPr="0049655C">
        <w:rPr>
          <w:rFonts w:cs="Times New Roman"/>
          <w:color w:val="000000"/>
          <w:sz w:val="22"/>
          <w:szCs w:val="22"/>
        </w:rPr>
        <w:t xml:space="preserve"> wobec osób fizycznych, </w:t>
      </w:r>
      <w:r w:rsidRPr="0049655C">
        <w:rPr>
          <w:rFonts w:cs="Times New Roman"/>
          <w:sz w:val="22"/>
          <w:szCs w:val="22"/>
        </w:rPr>
        <w:t>od których dane osobowe bezpośrednio lub pośrednio pozyskałem</w:t>
      </w:r>
      <w:r w:rsidRPr="0049655C">
        <w:rPr>
          <w:rFonts w:cs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9655C">
        <w:rPr>
          <w:rFonts w:cs="Times New Roman"/>
          <w:sz w:val="22"/>
          <w:szCs w:val="22"/>
        </w:rPr>
        <w:t>.**</w:t>
      </w:r>
    </w:p>
    <w:p w14:paraId="4C92EF09" w14:textId="6262DD6B" w:rsidR="00572C51" w:rsidRPr="0049655C" w:rsidRDefault="00572C51" w:rsidP="00572C51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  <w:rPr>
          <w:rFonts w:cs="Times New Roman"/>
          <w:sz w:val="22"/>
          <w:szCs w:val="22"/>
        </w:rPr>
      </w:pPr>
      <w:r w:rsidRPr="0049655C">
        <w:rPr>
          <w:rFonts w:cs="Times New Roman"/>
          <w:sz w:val="22"/>
          <w:szCs w:val="22"/>
        </w:rPr>
        <w:t>Oświadczam, że uważam się za związanego niniejszą ofertą przez 30 dni.</w:t>
      </w:r>
    </w:p>
    <w:p w14:paraId="610E535A" w14:textId="77777777" w:rsidR="0068576A" w:rsidRPr="0068576A" w:rsidRDefault="0068576A" w:rsidP="0068576A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49655C">
        <w:rPr>
          <w:rFonts w:cs="Times New Roman"/>
          <w:sz w:val="22"/>
          <w:szCs w:val="22"/>
        </w:rPr>
        <w:t>Wyrażam</w:t>
      </w:r>
      <w:r w:rsidRPr="0068576A">
        <w:rPr>
          <w:sz w:val="22"/>
          <w:szCs w:val="22"/>
        </w:rPr>
        <w:t xml:space="preserve"> zgodę  na opłacenie faktury/rachunku w terminie do 30 dni od daty dostarczenia jej Zamawiającemu wraz z niezbędnymi dokumentami rozliczeniowymi sprawdzonymi </w:t>
      </w:r>
      <w:r w:rsidRPr="0068576A">
        <w:rPr>
          <w:sz w:val="22"/>
          <w:szCs w:val="22"/>
        </w:rPr>
        <w:br/>
        <w:t>i zatwierdzonymi przez Zamawiającego;</w:t>
      </w:r>
    </w:p>
    <w:p w14:paraId="74FB3915" w14:textId="77777777" w:rsidR="00572C51" w:rsidRPr="0068576A" w:rsidRDefault="00572C51" w:rsidP="00572C51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68576A">
        <w:rPr>
          <w:sz w:val="22"/>
          <w:szCs w:val="22"/>
        </w:rPr>
        <w:t>Zamierzam  powierzyć wykonanie części zamówienia następującym podwykonawcom (podać firmy podwykonawców)………………………………….</w:t>
      </w:r>
    </w:p>
    <w:p w14:paraId="64C9DAFB" w14:textId="348EA085" w:rsidR="00572C51" w:rsidRPr="0068576A" w:rsidRDefault="00572C51" w:rsidP="00572C51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68576A">
        <w:rPr>
          <w:sz w:val="22"/>
          <w:szCs w:val="22"/>
        </w:rPr>
        <w:t>Osobą/osobami do kontaktów z Zamawiającym odpowiedzialną/odpowiedzialnymi za wykonanie zobowiązań umowy</w:t>
      </w:r>
      <w:r w:rsidR="00795808" w:rsidRPr="0068576A">
        <w:rPr>
          <w:sz w:val="22"/>
          <w:szCs w:val="22"/>
        </w:rPr>
        <w:t xml:space="preserve"> </w:t>
      </w:r>
      <w:r w:rsidRPr="0068576A">
        <w:rPr>
          <w:sz w:val="22"/>
          <w:szCs w:val="22"/>
        </w:rPr>
        <w:t>są:  …………………………………………………… tel. kontaktowy, e-mail: ………………………………………………………………………</w:t>
      </w:r>
    </w:p>
    <w:p w14:paraId="2EE2AEDE" w14:textId="3E704D56" w:rsidR="00572C51" w:rsidRPr="0068576A" w:rsidRDefault="00572C51" w:rsidP="00572C51">
      <w:pPr>
        <w:pStyle w:val="Standard"/>
        <w:numPr>
          <w:ilvl w:val="0"/>
          <w:numId w:val="6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68576A">
        <w:rPr>
          <w:sz w:val="22"/>
          <w:szCs w:val="22"/>
        </w:rPr>
        <w:t>Do oferty  dołączono:</w:t>
      </w:r>
    </w:p>
    <w:p w14:paraId="495B52C4" w14:textId="77777777" w:rsidR="00572C51" w:rsidRPr="0068576A" w:rsidRDefault="00572C51" w:rsidP="00572C51">
      <w:pPr>
        <w:pStyle w:val="Standard"/>
        <w:spacing w:line="360" w:lineRule="auto"/>
        <w:rPr>
          <w:sz w:val="22"/>
          <w:szCs w:val="22"/>
        </w:rPr>
      </w:pPr>
      <w:r w:rsidRPr="0068576A">
        <w:rPr>
          <w:sz w:val="22"/>
          <w:szCs w:val="22"/>
        </w:rPr>
        <w:t>…………………………........................................................................................................</w:t>
      </w:r>
    </w:p>
    <w:p w14:paraId="4F82F40E" w14:textId="77777777" w:rsidR="00572C51" w:rsidRPr="0068576A" w:rsidRDefault="00572C51" w:rsidP="00572C51">
      <w:pPr>
        <w:pStyle w:val="Standard"/>
        <w:spacing w:line="360" w:lineRule="auto"/>
        <w:rPr>
          <w:sz w:val="22"/>
          <w:szCs w:val="22"/>
        </w:rPr>
      </w:pPr>
      <w:r w:rsidRPr="0068576A">
        <w:rPr>
          <w:sz w:val="22"/>
          <w:szCs w:val="22"/>
        </w:rPr>
        <w:t>………………………….......................................................................................................</w:t>
      </w:r>
    </w:p>
    <w:p w14:paraId="6DD9A888" w14:textId="0012818A" w:rsidR="00572C51" w:rsidRDefault="00572C51" w:rsidP="00572C51">
      <w:pPr>
        <w:widowControl/>
        <w:spacing w:line="360" w:lineRule="auto"/>
        <w:jc w:val="both"/>
        <w:rPr>
          <w:rFonts w:cs="Times New Roman"/>
          <w:sz w:val="22"/>
          <w:szCs w:val="22"/>
        </w:rPr>
      </w:pPr>
      <w:r w:rsidRPr="0068576A">
        <w:rPr>
          <w:rFonts w:cs="Times New Roman"/>
          <w:sz w:val="22"/>
          <w:szCs w:val="22"/>
        </w:rPr>
        <w:t xml:space="preserve"> </w:t>
      </w:r>
      <w:r w:rsidRPr="0068576A">
        <w:rPr>
          <w:rFonts w:cs="Times New Roman"/>
          <w:b/>
          <w:bCs/>
          <w:sz w:val="22"/>
          <w:szCs w:val="22"/>
        </w:rPr>
        <w:t xml:space="preserve">     </w:t>
      </w:r>
      <w:r w:rsidRPr="0068576A">
        <w:rPr>
          <w:rFonts w:cs="Times New Roman"/>
          <w:sz w:val="22"/>
          <w:szCs w:val="22"/>
        </w:rPr>
        <w:t xml:space="preserve">                  </w:t>
      </w:r>
    </w:p>
    <w:p w14:paraId="20442D2A" w14:textId="77777777" w:rsidR="00572C51" w:rsidRDefault="00572C51" w:rsidP="00572C51">
      <w:pPr>
        <w:pStyle w:val="Standard"/>
        <w:ind w:firstLine="4820"/>
      </w:pPr>
      <w:r>
        <w:t>......................................................</w:t>
      </w:r>
    </w:p>
    <w:p w14:paraId="72857374" w14:textId="77777777" w:rsidR="00572C51" w:rsidRDefault="00572C51" w:rsidP="00572C51">
      <w:pPr>
        <w:pStyle w:val="Standard"/>
      </w:pPr>
      <w:r>
        <w:rPr>
          <w:i/>
        </w:rPr>
        <w:t xml:space="preserve">                                                                                     </w:t>
      </w:r>
      <w:r>
        <w:rPr>
          <w:i/>
          <w:sz w:val="16"/>
          <w:szCs w:val="16"/>
        </w:rPr>
        <w:t>imię i nazwisk  oraz podpis osoby (osób)</w:t>
      </w:r>
    </w:p>
    <w:p w14:paraId="04AB291F" w14:textId="77777777" w:rsidR="00572C51" w:rsidRPr="005E6FD7" w:rsidRDefault="00572C51" w:rsidP="00572C51">
      <w:pPr>
        <w:pStyle w:val="Standard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uprawnionych do reprezentowania wykona</w:t>
      </w:r>
    </w:p>
    <w:p w14:paraId="35554708" w14:textId="77777777" w:rsidR="00572C51" w:rsidRDefault="00572C51" w:rsidP="00572C51">
      <w:pPr>
        <w:pStyle w:val="Standard"/>
      </w:pPr>
    </w:p>
    <w:p w14:paraId="18FA8E87" w14:textId="77777777" w:rsidR="00572C51" w:rsidRDefault="00572C51" w:rsidP="00572C51">
      <w:pPr>
        <w:pStyle w:val="Nagwek3"/>
      </w:pPr>
    </w:p>
    <w:p w14:paraId="13CD574E" w14:textId="424FA94E" w:rsidR="00572C51" w:rsidRDefault="00572C51" w:rsidP="0068576A">
      <w:pPr>
        <w:spacing w:line="360" w:lineRule="auto"/>
        <w:jc w:val="both"/>
        <w:rPr>
          <w:kern w:val="1"/>
          <w:sz w:val="18"/>
          <w:szCs w:val="18"/>
        </w:rPr>
      </w:pPr>
      <w:r>
        <w:rPr>
          <w:kern w:val="1"/>
          <w:sz w:val="18"/>
          <w:szCs w:val="18"/>
        </w:rPr>
        <w:tab/>
      </w:r>
      <w:r>
        <w:rPr>
          <w:kern w:val="1"/>
          <w:sz w:val="18"/>
          <w:szCs w:val="18"/>
        </w:rPr>
        <w:tab/>
      </w:r>
      <w:r>
        <w:rPr>
          <w:kern w:val="1"/>
          <w:sz w:val="18"/>
          <w:szCs w:val="18"/>
        </w:rPr>
        <w:tab/>
      </w:r>
      <w:r>
        <w:rPr>
          <w:kern w:val="1"/>
          <w:sz w:val="18"/>
          <w:szCs w:val="18"/>
        </w:rPr>
        <w:tab/>
      </w:r>
    </w:p>
    <w:p w14:paraId="4D94D3B6" w14:textId="21E93517" w:rsidR="00711A3D" w:rsidRDefault="003D0B84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14:paraId="618AD497" w14:textId="77777777" w:rsidR="00711A3D" w:rsidRDefault="00711A3D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260A9F24" w14:textId="77777777" w:rsidR="00711A3D" w:rsidRDefault="003D0B84">
      <w:pPr>
        <w:pStyle w:val="Tekstprzypisudolnego"/>
        <w:jc w:val="both"/>
      </w:pPr>
      <w:r>
        <w:rPr>
          <w:rFonts w:ascii="Times New Roman" w:hAnsi="Times New Roman" w:cs="Times New Roman"/>
          <w:color w:val="000000"/>
          <w:sz w:val="18"/>
          <w:szCs w:val="18"/>
          <w:vertAlign w:val="superscript"/>
        </w:rPr>
        <w:t xml:space="preserve">1) </w:t>
      </w:r>
      <w:r>
        <w:rPr>
          <w:rFonts w:ascii="Times New Roman" w:hAnsi="Times New Roman" w:cs="Times New Roman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0266CE1" w14:textId="5A0D335F" w:rsidR="00711A3D" w:rsidRDefault="003D0B84">
      <w:pPr>
        <w:pStyle w:val="Standard"/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14:paraId="7D2BAE67" w14:textId="1A540DEE" w:rsidR="00711A3D" w:rsidRDefault="003D0B84">
      <w:pPr>
        <w:pStyle w:val="NormalnyWeb"/>
        <w:spacing w:line="276" w:lineRule="auto"/>
        <w:ind w:left="142" w:hanging="142"/>
        <w:jc w:val="both"/>
      </w:pPr>
      <w:r>
        <w:rPr>
          <w:color w:val="000000"/>
          <w:sz w:val="18"/>
          <w:szCs w:val="18"/>
        </w:rPr>
        <w:t xml:space="preserve">** w przypadku gdy wykonawca </w:t>
      </w:r>
      <w:r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11A3D" w:rsidSect="00834F2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124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7A8E5" w14:textId="77777777" w:rsidR="00834F28" w:rsidRDefault="00834F28">
      <w:pPr>
        <w:spacing w:after="0" w:line="240" w:lineRule="auto"/>
      </w:pPr>
      <w:r>
        <w:separator/>
      </w:r>
    </w:p>
  </w:endnote>
  <w:endnote w:type="continuationSeparator" w:id="0">
    <w:p w14:paraId="28B4B1CE" w14:textId="77777777" w:rsidR="00834F28" w:rsidRDefault="0083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1F672" w14:textId="77777777" w:rsidR="00000000" w:rsidRDefault="003D0B84">
    <w:pPr>
      <w:pStyle w:val="Stopka"/>
      <w:jc w:val="right"/>
    </w:pPr>
    <w:r>
      <w:rPr>
        <w:rFonts w:cs="Calibri"/>
      </w:rPr>
      <w:t xml:space="preserve">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0C76F" w14:textId="77777777" w:rsidR="00000000" w:rsidRDefault="003D0B84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CD0ACE6" wp14:editId="0C85BB7D">
          <wp:simplePos x="0" y="0"/>
          <wp:positionH relativeFrom="column">
            <wp:posOffset>1281431</wp:posOffset>
          </wp:positionH>
          <wp:positionV relativeFrom="paragraph">
            <wp:posOffset>9590400</wp:posOffset>
          </wp:positionV>
          <wp:extent cx="4983480" cy="455298"/>
          <wp:effectExtent l="0" t="0" r="7620" b="1902"/>
          <wp:wrapTopAndBottom/>
          <wp:docPr id="2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83480" cy="45529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1766C47" wp14:editId="3724864F">
          <wp:simplePos x="0" y="0"/>
          <wp:positionH relativeFrom="column">
            <wp:posOffset>1281431</wp:posOffset>
          </wp:positionH>
          <wp:positionV relativeFrom="paragraph">
            <wp:posOffset>9590400</wp:posOffset>
          </wp:positionV>
          <wp:extent cx="4983480" cy="455298"/>
          <wp:effectExtent l="0" t="0" r="7620" b="1902"/>
          <wp:wrapTopAndBottom/>
          <wp:docPr id="3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83480" cy="45529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F41461E" wp14:editId="562B9B6E">
          <wp:simplePos x="0" y="0"/>
          <wp:positionH relativeFrom="column">
            <wp:posOffset>1281431</wp:posOffset>
          </wp:positionH>
          <wp:positionV relativeFrom="paragraph">
            <wp:posOffset>9590400</wp:posOffset>
          </wp:positionV>
          <wp:extent cx="4983480" cy="455298"/>
          <wp:effectExtent l="0" t="0" r="7620" b="1902"/>
          <wp:wrapTopAndBottom/>
          <wp:docPr id="4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83480" cy="45529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AE1EE" w14:textId="77777777" w:rsidR="00834F28" w:rsidRDefault="00834F2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BCC7329" w14:textId="77777777" w:rsidR="00834F28" w:rsidRDefault="00834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BAB5" w14:textId="77777777" w:rsidR="00000000" w:rsidRDefault="00000000">
    <w:pPr>
      <w:pStyle w:val="Nagwek"/>
      <w:tabs>
        <w:tab w:val="clear" w:pos="9072"/>
        <w:tab w:val="right" w:pos="10245"/>
      </w:tabs>
    </w:pPr>
  </w:p>
  <w:p w14:paraId="3CC699D4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645E8" w14:textId="2033E363" w:rsidR="00000000" w:rsidRDefault="0000000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596F4F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Calibri" w:hint="default"/>
        <w:kern w:val="1"/>
        <w:sz w:val="24"/>
        <w:szCs w:val="22"/>
        <w:lang w:eastAsia="fa-IR" w:bidi="fa-IR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none"/>
      <w:suff w:val="nothing"/>
      <w:lvlText w:val="1)"/>
      <w:lvlJc w:val="left"/>
      <w:pPr>
        <w:tabs>
          <w:tab w:val="num" w:pos="1146"/>
        </w:tabs>
        <w:ind w:left="1146" w:hanging="360"/>
      </w:pPr>
    </w:lvl>
    <w:lvl w:ilvl="2">
      <w:start w:val="1"/>
      <w:numFmt w:val="none"/>
      <w:suff w:val="nothing"/>
      <w:lvlText w:val="2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" w15:restartNumberingAfterBreak="0">
    <w:nsid w:val="09DE2B11"/>
    <w:multiLevelType w:val="hybridMultilevel"/>
    <w:tmpl w:val="0218A35C"/>
    <w:lvl w:ilvl="0" w:tplc="9FBC62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  <w:sz w:val="22"/>
        <w:szCs w:val="22"/>
      </w:rPr>
    </w:lvl>
    <w:lvl w:ilvl="1" w:tplc="3DF2D620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F8C09C6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127"/>
    <w:multiLevelType w:val="hybridMultilevel"/>
    <w:tmpl w:val="D6668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B1BA8"/>
    <w:multiLevelType w:val="multilevel"/>
    <w:tmpl w:val="85E4ECBE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642A73"/>
    <w:multiLevelType w:val="hybridMultilevel"/>
    <w:tmpl w:val="0780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3647E"/>
    <w:multiLevelType w:val="hybridMultilevel"/>
    <w:tmpl w:val="9258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5708F"/>
    <w:multiLevelType w:val="multilevel"/>
    <w:tmpl w:val="DCA43940"/>
    <w:styleLink w:val="WWNum1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1.%2.%3."/>
      <w:lvlJc w:val="right"/>
      <w:pPr>
        <w:ind w:left="1886" w:hanging="180"/>
      </w:pPr>
    </w:lvl>
    <w:lvl w:ilvl="3">
      <w:start w:val="1"/>
      <w:numFmt w:val="decimal"/>
      <w:lvlText w:val="%1.%2.%3.%4."/>
      <w:lvlJc w:val="left"/>
      <w:pPr>
        <w:ind w:left="2606" w:hanging="360"/>
      </w:pPr>
    </w:lvl>
    <w:lvl w:ilvl="4">
      <w:start w:val="1"/>
      <w:numFmt w:val="lowerLetter"/>
      <w:lvlText w:val="%1.%2.%3.%4.%5."/>
      <w:lvlJc w:val="left"/>
      <w:pPr>
        <w:ind w:left="3326" w:hanging="360"/>
      </w:pPr>
    </w:lvl>
    <w:lvl w:ilvl="5">
      <w:start w:val="1"/>
      <w:numFmt w:val="lowerRoman"/>
      <w:lvlText w:val="%1.%2.%3.%4.%5.%6."/>
      <w:lvlJc w:val="right"/>
      <w:pPr>
        <w:ind w:left="4046" w:hanging="180"/>
      </w:pPr>
    </w:lvl>
    <w:lvl w:ilvl="6">
      <w:start w:val="1"/>
      <w:numFmt w:val="decimal"/>
      <w:lvlText w:val="%1.%2.%3.%4.%5.%6.%7."/>
      <w:lvlJc w:val="left"/>
      <w:pPr>
        <w:ind w:left="4766" w:hanging="360"/>
      </w:pPr>
    </w:lvl>
    <w:lvl w:ilvl="7">
      <w:start w:val="1"/>
      <w:numFmt w:val="lowerLetter"/>
      <w:lvlText w:val="%1.%2.%3.%4.%5.%6.%7.%8."/>
      <w:lvlJc w:val="left"/>
      <w:pPr>
        <w:ind w:left="5486" w:hanging="360"/>
      </w:pPr>
    </w:lvl>
    <w:lvl w:ilvl="8">
      <w:start w:val="1"/>
      <w:numFmt w:val="lowerRoman"/>
      <w:lvlText w:val="%1.%2.%3.%4.%5.%6.%7.%8.%9."/>
      <w:lvlJc w:val="right"/>
      <w:pPr>
        <w:ind w:left="6206" w:hanging="180"/>
      </w:pPr>
    </w:lvl>
  </w:abstractNum>
  <w:abstractNum w:abstractNumId="8" w15:restartNumberingAfterBreak="0">
    <w:nsid w:val="52275E4A"/>
    <w:multiLevelType w:val="multilevel"/>
    <w:tmpl w:val="F8B01390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2E42FA9"/>
    <w:multiLevelType w:val="multilevel"/>
    <w:tmpl w:val="567408E2"/>
    <w:styleLink w:val="WWNum4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1.%2.%3."/>
      <w:lvlJc w:val="right"/>
      <w:pPr>
        <w:ind w:left="1886" w:hanging="180"/>
      </w:pPr>
    </w:lvl>
    <w:lvl w:ilvl="3">
      <w:start w:val="1"/>
      <w:numFmt w:val="decimal"/>
      <w:lvlText w:val="%1.%2.%3.%4."/>
      <w:lvlJc w:val="left"/>
      <w:pPr>
        <w:ind w:left="2606" w:hanging="360"/>
      </w:pPr>
    </w:lvl>
    <w:lvl w:ilvl="4">
      <w:start w:val="1"/>
      <w:numFmt w:val="lowerLetter"/>
      <w:lvlText w:val="%1.%2.%3.%4.%5."/>
      <w:lvlJc w:val="left"/>
      <w:pPr>
        <w:ind w:left="3326" w:hanging="360"/>
      </w:pPr>
    </w:lvl>
    <w:lvl w:ilvl="5">
      <w:start w:val="1"/>
      <w:numFmt w:val="lowerRoman"/>
      <w:lvlText w:val="%1.%2.%3.%4.%5.%6."/>
      <w:lvlJc w:val="right"/>
      <w:pPr>
        <w:ind w:left="4046" w:hanging="180"/>
      </w:pPr>
    </w:lvl>
    <w:lvl w:ilvl="6">
      <w:start w:val="1"/>
      <w:numFmt w:val="decimal"/>
      <w:lvlText w:val="%1.%2.%3.%4.%5.%6.%7."/>
      <w:lvlJc w:val="left"/>
      <w:pPr>
        <w:ind w:left="4766" w:hanging="360"/>
      </w:pPr>
    </w:lvl>
    <w:lvl w:ilvl="7">
      <w:start w:val="1"/>
      <w:numFmt w:val="lowerLetter"/>
      <w:lvlText w:val="%1.%2.%3.%4.%5.%6.%7.%8."/>
      <w:lvlJc w:val="left"/>
      <w:pPr>
        <w:ind w:left="5486" w:hanging="360"/>
      </w:pPr>
    </w:lvl>
    <w:lvl w:ilvl="8">
      <w:start w:val="1"/>
      <w:numFmt w:val="lowerRoman"/>
      <w:lvlText w:val="%1.%2.%3.%4.%5.%6.%7.%8.%9."/>
      <w:lvlJc w:val="right"/>
      <w:pPr>
        <w:ind w:left="6206" w:hanging="180"/>
      </w:pPr>
    </w:lvl>
  </w:abstractNum>
  <w:abstractNum w:abstractNumId="10" w15:restartNumberingAfterBreak="0">
    <w:nsid w:val="54307A61"/>
    <w:multiLevelType w:val="multilevel"/>
    <w:tmpl w:val="633EE0B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bCs w:val="0"/>
        <w:i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5BA51F50"/>
    <w:multiLevelType w:val="multilevel"/>
    <w:tmpl w:val="DC3C6650"/>
    <w:styleLink w:val="WWNum3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906" w:hanging="180"/>
      </w:pPr>
      <w:rPr>
        <w:rFonts w:cs="Times New Roman"/>
      </w:rPr>
    </w:lvl>
  </w:abstractNum>
  <w:abstractNum w:abstractNumId="12" w15:restartNumberingAfterBreak="0">
    <w:nsid w:val="5CF608AA"/>
    <w:multiLevelType w:val="multilevel"/>
    <w:tmpl w:val="3C724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358699">
    <w:abstractNumId w:val="10"/>
  </w:num>
  <w:num w:numId="2" w16cid:durableId="1338190142">
    <w:abstractNumId w:val="7"/>
  </w:num>
  <w:num w:numId="3" w16cid:durableId="953488515">
    <w:abstractNumId w:val="8"/>
  </w:num>
  <w:num w:numId="4" w16cid:durableId="1359158377">
    <w:abstractNumId w:val="11"/>
  </w:num>
  <w:num w:numId="5" w16cid:durableId="449513387">
    <w:abstractNumId w:val="9"/>
  </w:num>
  <w:num w:numId="6" w16cid:durableId="1602880011">
    <w:abstractNumId w:val="4"/>
  </w:num>
  <w:num w:numId="7" w16cid:durableId="897282735">
    <w:abstractNumId w:val="12"/>
  </w:num>
  <w:num w:numId="8" w16cid:durableId="482627002">
    <w:abstractNumId w:val="1"/>
  </w:num>
  <w:num w:numId="9" w16cid:durableId="844593182">
    <w:abstractNumId w:val="3"/>
  </w:num>
  <w:num w:numId="10" w16cid:durableId="166600368">
    <w:abstractNumId w:val="5"/>
  </w:num>
  <w:num w:numId="11" w16cid:durableId="51581773">
    <w:abstractNumId w:val="6"/>
  </w:num>
  <w:num w:numId="12" w16cid:durableId="1876890764">
    <w:abstractNumId w:val="0"/>
  </w:num>
  <w:num w:numId="13" w16cid:durableId="15280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A3D"/>
    <w:rsid w:val="00080B22"/>
    <w:rsid w:val="000D5F2E"/>
    <w:rsid w:val="001A4C17"/>
    <w:rsid w:val="0025108B"/>
    <w:rsid w:val="002522F5"/>
    <w:rsid w:val="003D0B84"/>
    <w:rsid w:val="0049655C"/>
    <w:rsid w:val="004E59B3"/>
    <w:rsid w:val="00572C51"/>
    <w:rsid w:val="005E6FD7"/>
    <w:rsid w:val="0068576A"/>
    <w:rsid w:val="007119B6"/>
    <w:rsid w:val="00711A3D"/>
    <w:rsid w:val="00763366"/>
    <w:rsid w:val="00795808"/>
    <w:rsid w:val="007A6FE6"/>
    <w:rsid w:val="00824B3C"/>
    <w:rsid w:val="00834F28"/>
    <w:rsid w:val="008F33F1"/>
    <w:rsid w:val="0097478D"/>
    <w:rsid w:val="009838E5"/>
    <w:rsid w:val="00A956A9"/>
    <w:rsid w:val="00AB4F19"/>
    <w:rsid w:val="00AE72AC"/>
    <w:rsid w:val="00B345C7"/>
    <w:rsid w:val="00CE5EC7"/>
    <w:rsid w:val="00D8514C"/>
    <w:rsid w:val="00DB7717"/>
    <w:rsid w:val="00EE2E86"/>
    <w:rsid w:val="00F0636C"/>
    <w:rsid w:val="00F32DD1"/>
    <w:rsid w:val="00F5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50B77"/>
  <w15:docId w15:val="{16EB9733-C235-4991-B3CE-473BA36E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outlineLvl w:val="0"/>
    </w:pPr>
    <w:rPr>
      <w:rFonts w:eastAsia="Times New Roman"/>
      <w:sz w:val="28"/>
      <w:szCs w:val="20"/>
      <w:lang w:eastAsia="pl-PL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outlineLvl w:val="1"/>
    </w:pPr>
    <w:rPr>
      <w:rFonts w:eastAsia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2C51"/>
    <w:pPr>
      <w:keepNext/>
      <w:keepLines/>
      <w:spacing w:before="40" w:after="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spacing w:after="0" w:line="240" w:lineRule="auto"/>
    </w:pPr>
    <w:rPr>
      <w:rFonts w:cs="Mang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Pr>
      <w:rFonts w:eastAsia="Times New Roman"/>
      <w:sz w:val="28"/>
      <w:szCs w:val="20"/>
      <w:lang w:eastAsia="pl-PL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hAnsi="Calibri"/>
    </w:rPr>
  </w:style>
  <w:style w:type="paragraph" w:customStyle="1" w:styleId="BodyText21">
    <w:name w:val="Body Text 21"/>
    <w:basedOn w:val="Standard"/>
    <w:pPr>
      <w:tabs>
        <w:tab w:val="left" w:pos="568"/>
      </w:tabs>
      <w:spacing w:line="360" w:lineRule="auto"/>
      <w:ind w:left="284" w:hanging="284"/>
      <w:jc w:val="both"/>
    </w:pPr>
    <w:rPr>
      <w:rFonts w:eastAsia="Times New Roman"/>
      <w:sz w:val="20"/>
      <w:szCs w:val="20"/>
      <w:lang w:eastAsia="pl-PL"/>
    </w:rPr>
  </w:style>
  <w:style w:type="paragraph" w:customStyle="1" w:styleId="ZnakZnakZnakZnak2">
    <w:name w:val="Znak Znak Znak Znak2"/>
    <w:basedOn w:val="Standard"/>
    <w:rPr>
      <w:rFonts w:eastAsia="Times New Roman"/>
      <w:lang w:eastAsia="pl-PL"/>
    </w:rPr>
  </w:style>
  <w:style w:type="paragraph" w:styleId="Tekstprzypisudolnego">
    <w:name w:val="footnote text"/>
    <w:basedOn w:val="Standard"/>
    <w:rPr>
      <w:rFonts w:ascii="Calibri" w:hAnsi="Calibri"/>
      <w:sz w:val="20"/>
      <w:szCs w:val="20"/>
    </w:rPr>
  </w:style>
  <w:style w:type="paragraph" w:styleId="NormalnyWeb">
    <w:name w:val="Normal (Web)"/>
    <w:basedOn w:val="Standard"/>
    <w:rPr>
      <w:rFonts w:cs="Calibri"/>
      <w:lang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Bezodstpw">
    <w:name w:val="No Spacing"/>
    <w:pPr>
      <w:widowControl/>
      <w:suppressAutoHyphens/>
    </w:pPr>
    <w:rPr>
      <w:rFonts w:eastAsia="Times New Roman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customStyle="1" w:styleId="StopkaZnak1">
    <w:name w:val="Stopka Znak1"/>
    <w:rPr>
      <w:kern w:val="3"/>
      <w:sz w:val="24"/>
      <w:szCs w:val="21"/>
      <w:lang w:eastAsia="zh-CN" w:bidi="hi-I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 w:val="0"/>
      <w:i w:val="0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customStyle="1" w:styleId="NumberingSymbols">
    <w:name w:val="Numbering Symbols"/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character" w:customStyle="1" w:styleId="StrongEmphasis">
    <w:name w:val="Strong Emphasis"/>
    <w:basedOn w:val="Domylnaczcionkaakapitu"/>
    <w:rsid w:val="00EE2E86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2C51"/>
    <w:rPr>
      <w:rFonts w:asciiTheme="majorHAnsi" w:eastAsiaTheme="majorEastAsia" w:hAnsiTheme="majorHAnsi" w:cs="Mangal"/>
      <w:color w:val="1F3763" w:themeColor="accent1" w:themeShade="7F"/>
      <w:szCs w:val="21"/>
    </w:rPr>
  </w:style>
  <w:style w:type="character" w:styleId="Hipercze">
    <w:name w:val="Hyperlink"/>
    <w:uiPriority w:val="99"/>
    <w:unhideWhenUsed/>
    <w:rsid w:val="00572C51"/>
    <w:rPr>
      <w:color w:val="0563C1"/>
      <w:u w:val="single"/>
    </w:rPr>
  </w:style>
  <w:style w:type="paragraph" w:customStyle="1" w:styleId="Default">
    <w:name w:val="Default"/>
    <w:rsid w:val="00572C51"/>
    <w:pPr>
      <w:widowControl/>
      <w:suppressAutoHyphens/>
      <w:autoSpaceDE w:val="0"/>
      <w:autoSpaceDN/>
      <w:spacing w:after="0" w:line="240" w:lineRule="auto"/>
      <w:textAlignment w:val="auto"/>
    </w:pPr>
    <w:rPr>
      <w:rFonts w:ascii="Bookman Old Style" w:eastAsia="Times New Roman" w:hAnsi="Bookman Old Style" w:cs="Bookman Old Style"/>
      <w:color w:val="000000"/>
      <w:kern w:val="0"/>
      <w:lang w:eastAsia="ar-SA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2C51"/>
    <w:rPr>
      <w:color w:val="605E5C"/>
      <w:shd w:val="clear" w:color="auto" w:fill="E1DFDD"/>
    </w:rPr>
  </w:style>
  <w:style w:type="paragraph" w:customStyle="1" w:styleId="Normalny1">
    <w:name w:val="Normalny1"/>
    <w:rsid w:val="007A6FE6"/>
    <w:pPr>
      <w:widowControl/>
      <w:suppressAutoHyphens/>
      <w:autoSpaceDE w:val="0"/>
      <w:autoSpaceDN/>
      <w:spacing w:after="0" w:line="240" w:lineRule="auto"/>
      <w:textAlignment w:val="auto"/>
    </w:pPr>
    <w:rPr>
      <w:rFonts w:eastAsia="Arial" w:cs="Times New Roman"/>
      <w:color w:val="000000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spzoz.wlodaw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E0AC4-1969-4555-8DFE-22A2DCD65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730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Anna Tomaszewska</cp:lastModifiedBy>
  <cp:revision>23</cp:revision>
  <cp:lastPrinted>2018-11-26T11:16:00Z</cp:lastPrinted>
  <dcterms:created xsi:type="dcterms:W3CDTF">2020-02-11T12:39:00Z</dcterms:created>
  <dcterms:modified xsi:type="dcterms:W3CDTF">2024-02-08T09:55:00Z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